
<file path=[Content_Types].xml><?xml version="1.0" encoding="utf-8"?>
<Types xmlns="http://schemas.openxmlformats.org/package/2006/content-types">
  <Override PartName="/word/comments.xml" ContentType="application/vnd.openxmlformats-officedocument.wordprocessingml.comment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7B3E" w:rsidRDefault="004C2E1A">
      <w:pPr>
        <w:spacing w:line="480" w:lineRule="auto"/>
      </w:pPr>
      <w:r>
        <w:rPr>
          <w:rStyle w:val="CommentReference"/>
        </w:rPr>
        <w:commentReference w:id="0"/>
      </w:r>
      <w:commentRangeStart w:id="0"/>
      <w:r>
        <w:t>As</w:t>
      </w:r>
      <w:commentRangeEnd w:id="0"/>
      <w:r>
        <w:t xml:space="preserve"> I look at my life around me I see people that are struggling to make ends meet. I notice how people have cut back their spending and try to save their money. </w:t>
      </w:r>
      <w:r>
        <w:rPr>
          <w:rStyle w:val="CommentReference"/>
        </w:rPr>
        <w:commentReference w:id="1"/>
      </w:r>
      <w:commentRangeStart w:id="1"/>
      <w:r>
        <w:t>The economy has affected many things. It affects every one's budgets.</w:t>
      </w:r>
      <w:commentRangeEnd w:id="1"/>
      <w:r>
        <w:t xml:space="preserve"> </w:t>
      </w:r>
      <w:r>
        <w:t>I’ve seen many people h</w:t>
      </w:r>
      <w:r>
        <w:t xml:space="preserve">ave to get jobs </w:t>
      </w:r>
      <w:r>
        <w:rPr>
          <w:rStyle w:val="CommentReference"/>
        </w:rPr>
        <w:commentReference w:id="2"/>
      </w:r>
      <w:commentRangeStart w:id="2"/>
      <w:r>
        <w:t xml:space="preserve">or </w:t>
      </w:r>
      <w:commentRangeEnd w:id="2"/>
      <w:r>
        <w:t>many people get laid off because the company cannot afford to give salary to t</w:t>
      </w:r>
      <w:r>
        <w:rPr>
          <w:rStyle w:val="CommentReference"/>
        </w:rPr>
        <w:commentReference w:id="3"/>
      </w:r>
      <w:commentRangeStart w:id="3"/>
      <w:r>
        <w:t xml:space="preserve">hat </w:t>
      </w:r>
      <w:commentRangeEnd w:id="3"/>
      <w:r>
        <w:t>position. I have realized that more people are unemployed and looking for jobs and cannot find one. People have become more fearful that they will not be</w:t>
      </w:r>
      <w:r>
        <w:t xml:space="preserve"> able to provide for their family or even themselves. </w:t>
      </w:r>
      <w:r>
        <w:rPr>
          <w:rStyle w:val="CommentReference"/>
        </w:rPr>
        <w:commentReference w:id="4"/>
      </w:r>
      <w:commentRangeStart w:id="4"/>
      <w:r>
        <w:t>Many</w:t>
      </w:r>
      <w:commentRangeEnd w:id="4"/>
      <w:r>
        <w:t xml:space="preserve"> people are outraged how gas prices have </w:t>
      </w:r>
      <w:r>
        <w:rPr>
          <w:rStyle w:val="CommentReference"/>
        </w:rPr>
        <w:commentReference w:id="5"/>
      </w:r>
      <w:commentRangeStart w:id="5"/>
      <w:r>
        <w:t>raised</w:t>
      </w:r>
      <w:commentRangeEnd w:id="5"/>
      <w:r>
        <w:t xml:space="preserve"> and how groceries are expensive. Now that school has started you notice many families being stressed over tuition, supplies, and clothing. </w:t>
      </w:r>
      <w:r>
        <w:rPr>
          <w:rStyle w:val="CommentReference"/>
        </w:rPr>
        <w:commentReference w:id="6"/>
      </w:r>
      <w:commentRangeStart w:id="6"/>
      <w:r>
        <w:rPr>
          <w:rStyle w:val="CommentReference"/>
        </w:rPr>
        <w:commentReference w:id="7"/>
      </w:r>
      <w:commentRangeStart w:id="7"/>
      <w:r>
        <w:t>During</w:t>
      </w:r>
      <w:commentRangeEnd w:id="6"/>
      <w:r>
        <w:t xml:space="preserve"> </w:t>
      </w:r>
      <w:r>
        <w:t>this drought I have noticed and am part of the worries of not having enough grass or hay to let the animals graze on.</w:t>
      </w:r>
      <w:commentRangeEnd w:id="7"/>
      <w:r>
        <w:t xml:space="preserve"> </w:t>
      </w:r>
      <w:r>
        <w:rPr>
          <w:rStyle w:val="CommentReference"/>
        </w:rPr>
        <w:commentReference w:id="8"/>
      </w:r>
      <w:commentRangeStart w:id="8"/>
      <w:r>
        <w:t>There are many contributing factors towards peoples financial crisis.</w:t>
      </w:r>
      <w:commentRangeEnd w:id="8"/>
    </w:p>
    <w:p w:rsidR="00A77B3E" w:rsidRDefault="004C2E1A">
      <w:pPr>
        <w:spacing w:line="240" w:lineRule="auto"/>
      </w:pPr>
    </w:p>
    <w:sectPr w:rsidR="00A77B3E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comment w:id="0" w:author="" w:date="2011-08-30T17:59:00Z" w:initials="">
    <w:p w:rsidR="00000000" w:rsidRDefault="004C2E1A">
      <w:pPr>
        <w:spacing w:line="240" w:lineRule="auto"/>
      </w:pPr>
      <w:r>
        <w:t>wkelly:</w:t>
      </w:r>
    </w:p>
    <w:p w:rsidR="00000000" w:rsidRDefault="004C2E1A">
      <w:pPr>
        <w:spacing w:line="240" w:lineRule="auto"/>
      </w:pPr>
      <w:r>
        <w:t>Indent</w:t>
      </w:r>
    </w:p>
  </w:comment>
  <w:comment w:id="1" w:author="" w:date="2011-08-30T17:59:00Z" w:initials="">
    <w:p w:rsidR="00000000" w:rsidRDefault="004C2E1A">
      <w:pPr>
        <w:spacing w:line="240" w:lineRule="auto"/>
      </w:pPr>
      <w:r>
        <w:t>adioguardi:</w:t>
      </w:r>
    </w:p>
    <w:p w:rsidR="00000000" w:rsidRDefault="004C2E1A">
      <w:pPr>
        <w:spacing w:line="240" w:lineRule="auto"/>
      </w:pPr>
      <w:r>
        <w:t>make less choppy</w:t>
      </w:r>
    </w:p>
  </w:comment>
  <w:comment w:id="2" w:author="" w:date="2011-08-30T17:59:00Z" w:initials="">
    <w:p w:rsidR="00000000" w:rsidRDefault="004C2E1A">
      <w:pPr>
        <w:spacing w:line="240" w:lineRule="auto"/>
      </w:pPr>
      <w:r>
        <w:t>adioguardi:</w:t>
      </w:r>
    </w:p>
    <w:p w:rsidR="00000000" w:rsidRDefault="004C2E1A">
      <w:pPr>
        <w:spacing w:line="240" w:lineRule="auto"/>
      </w:pPr>
      <w:r>
        <w:t>and</w:t>
      </w:r>
    </w:p>
  </w:comment>
  <w:comment w:id="3" w:author="" w:date="2011-08-30T17:59:00Z" w:initials="">
    <w:p w:rsidR="00000000" w:rsidRDefault="004C2E1A">
      <w:pPr>
        <w:spacing w:line="240" w:lineRule="auto"/>
      </w:pPr>
      <w:r>
        <w:t>adiogu</w:t>
      </w:r>
      <w:r>
        <w:t>ardi:</w:t>
      </w:r>
    </w:p>
    <w:p w:rsidR="00000000" w:rsidRDefault="004C2E1A">
      <w:pPr>
        <w:spacing w:line="240" w:lineRule="auto"/>
      </w:pPr>
      <w:r>
        <w:t>maybe say, "their given position"</w:t>
      </w:r>
    </w:p>
  </w:comment>
  <w:comment w:id="4" w:author="" w:date="2011-08-30T17:59:00Z" w:initials="">
    <w:p w:rsidR="00000000" w:rsidRDefault="004C2E1A">
      <w:pPr>
        <w:spacing w:line="240" w:lineRule="auto"/>
      </w:pPr>
      <w:r>
        <w:t>adioguardi:</w:t>
      </w:r>
    </w:p>
    <w:p w:rsidR="00000000" w:rsidRDefault="004C2E1A">
      <w:pPr>
        <w:spacing w:line="240" w:lineRule="auto"/>
      </w:pPr>
      <w:r>
        <w:t>try to led it on, like say for example</w:t>
      </w:r>
    </w:p>
  </w:comment>
  <w:comment w:id="5" w:author="" w:date="2011-08-30T17:59:00Z" w:initials="">
    <w:p w:rsidR="00000000" w:rsidRDefault="004C2E1A">
      <w:pPr>
        <w:spacing w:line="240" w:lineRule="auto"/>
      </w:pPr>
      <w:r>
        <w:t>wkelly:</w:t>
      </w:r>
    </w:p>
    <w:p w:rsidR="00000000" w:rsidRDefault="004C2E1A">
      <w:pPr>
        <w:spacing w:line="240" w:lineRule="auto"/>
      </w:pPr>
      <w:r>
        <w:t>Risen</w:t>
      </w:r>
    </w:p>
  </w:comment>
  <w:comment w:id="6" w:author="" w:date="2011-08-30T17:59:00Z" w:initials="">
    <w:p w:rsidR="00000000" w:rsidRDefault="004C2E1A">
      <w:pPr>
        <w:spacing w:line="240" w:lineRule="auto"/>
      </w:pPr>
      <w:r>
        <w:t>adioguardi:</w:t>
      </w:r>
    </w:p>
    <w:p w:rsidR="00000000" w:rsidRDefault="004C2E1A">
      <w:pPr>
        <w:spacing w:line="240" w:lineRule="auto"/>
      </w:pPr>
      <w:r>
        <w:t>that was kind of random</w:t>
      </w:r>
    </w:p>
  </w:comment>
  <w:comment w:id="7" w:author="" w:date="2011-08-30T17:59:00Z" w:initials="">
    <w:p w:rsidR="00000000" w:rsidRDefault="004C2E1A">
      <w:pPr>
        <w:spacing w:line="240" w:lineRule="auto"/>
      </w:pPr>
      <w:r>
        <w:t>wkelly:</w:t>
      </w:r>
    </w:p>
    <w:p w:rsidR="00000000" w:rsidRDefault="004C2E1A">
      <w:pPr>
        <w:spacing w:line="240" w:lineRule="auto"/>
      </w:pPr>
      <w:r>
        <w:t>Not sure this fits</w:t>
      </w:r>
    </w:p>
  </w:comment>
  <w:comment w:id="8" w:author="" w:date="2011-08-30T17:59:00Z" w:initials="">
    <w:p w:rsidR="00000000" w:rsidRDefault="004C2E1A">
      <w:pPr>
        <w:spacing w:line="240" w:lineRule="auto"/>
      </w:pPr>
      <w:r>
        <w:t>wkelly:</w:t>
      </w:r>
    </w:p>
    <w:p w:rsidR="00000000" w:rsidRDefault="004C2E1A">
      <w:pPr>
        <w:spacing w:line="240" w:lineRule="auto"/>
      </w:pPr>
      <w:r>
        <w:t>Seems to end somewhat abruptly</w:t>
      </w:r>
    </w:p>
  </w:comment>
</w:comment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20"/>
  <w:noPunctuationKerning/>
  <w:characterSpacingControl w:val="doNotCompress"/>
  <w:compat/>
  <w:rsids>
    <w:rsidRoot w:val="00A77B3E"/>
    <w:rsid w:val="004C2E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>
      <w:spacing w:line="276" w:lineRule="auto"/>
    </w:pPr>
    <w:rPr>
      <w:rFonts w:ascii="Arial" w:eastAsia="Arial" w:hAnsi="Arial" w:cs="Arial"/>
      <w:color w:val="000000"/>
      <w:sz w:val="22"/>
      <w:szCs w:val="22"/>
    </w:rPr>
  </w:style>
  <w:style w:type="paragraph" w:styleId="Heading1">
    <w:name w:val="heading 1"/>
    <w:basedOn w:val="Normal"/>
    <w:next w:val="Normal"/>
    <w:qFormat/>
    <w:rsid w:val="00EF7B96"/>
    <w:pPr>
      <w:spacing w:before="480" w:after="120" w:line="240" w:lineRule="auto"/>
      <w:outlineLvl w:val="0"/>
    </w:pPr>
    <w:rPr>
      <w:b/>
      <w:bCs/>
      <w:sz w:val="48"/>
      <w:szCs w:val="48"/>
    </w:rPr>
  </w:style>
  <w:style w:type="paragraph" w:styleId="Heading2">
    <w:name w:val="heading 2"/>
    <w:basedOn w:val="Normal"/>
    <w:next w:val="Normal"/>
    <w:qFormat/>
    <w:rsid w:val="00EF7B96"/>
    <w:pPr>
      <w:spacing w:before="360" w:after="80" w:line="240" w:lineRule="auto"/>
      <w:outlineLvl w:val="1"/>
    </w:pPr>
    <w:rPr>
      <w:b/>
      <w:bCs/>
      <w:sz w:val="36"/>
      <w:szCs w:val="36"/>
    </w:rPr>
  </w:style>
  <w:style w:type="paragraph" w:styleId="Heading3">
    <w:name w:val="heading 3"/>
    <w:basedOn w:val="Normal"/>
    <w:next w:val="Normal"/>
    <w:qFormat/>
    <w:rsid w:val="00EF7B96"/>
    <w:pPr>
      <w:spacing w:before="280" w:after="80" w:line="240" w:lineRule="auto"/>
      <w:outlineLvl w:val="2"/>
    </w:pPr>
    <w:rPr>
      <w:b/>
      <w:bCs/>
      <w:sz w:val="28"/>
      <w:szCs w:val="28"/>
    </w:rPr>
  </w:style>
  <w:style w:type="paragraph" w:styleId="Heading4">
    <w:name w:val="heading 4"/>
    <w:basedOn w:val="Normal"/>
    <w:next w:val="Normal"/>
    <w:qFormat/>
    <w:rsid w:val="00EF7B96"/>
    <w:pPr>
      <w:spacing w:before="240" w:after="40" w:line="240" w:lineRule="auto"/>
      <w:outlineLvl w:val="3"/>
    </w:pPr>
    <w:rPr>
      <w:b/>
      <w:bCs/>
      <w:sz w:val="24"/>
      <w:szCs w:val="24"/>
    </w:rPr>
  </w:style>
  <w:style w:type="paragraph" w:styleId="Heading5">
    <w:name w:val="heading 5"/>
    <w:basedOn w:val="Normal"/>
    <w:next w:val="Normal"/>
    <w:qFormat/>
    <w:rsid w:val="00EF7B96"/>
    <w:pPr>
      <w:spacing w:before="220" w:after="40" w:line="240" w:lineRule="auto"/>
      <w:outlineLvl w:val="4"/>
    </w:pPr>
    <w:rPr>
      <w:b/>
      <w:bCs/>
    </w:rPr>
  </w:style>
  <w:style w:type="paragraph" w:styleId="Heading6">
    <w:name w:val="heading 6"/>
    <w:basedOn w:val="Normal"/>
    <w:next w:val="Normal"/>
    <w:qFormat/>
    <w:rsid w:val="00EF7B96"/>
    <w:pPr>
      <w:spacing w:before="200" w:after="40" w:line="240" w:lineRule="auto"/>
      <w:outlineLvl w:val="5"/>
    </w:pPr>
    <w:rPr>
      <w:b/>
      <w:bCs/>
      <w:sz w:val="20"/>
      <w:szCs w:val="20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character" w:styleId="CommentReference">
    <w:name w:val="annotation reference"/>
    <w:basedOn w:val="DefaultParagraphFont"/>
    <w:rsid w:val="00805BCE"/>
    <w:rPr>
      <w:sz w:val="16"/>
      <w:szCs w:val="16"/>
    </w:rPr>
  </w:style>
  <w:style w:type="paragraph" w:styleId="BalloonText">
    <w:name w:val="Balloon Text"/>
    <w:basedOn w:val="Normal"/>
    <w:link w:val="BalloonTextChar"/>
    <w:rsid w:val="004C2E1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C2E1A"/>
    <w:rPr>
      <w:rFonts w:ascii="Tahoma" w:eastAsia="Arial" w:hAnsi="Tahoma" w:cs="Tahoma"/>
      <w:color w:val="000000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comments" Target="commen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142</Words>
  <Characters>816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banderson1</dc:creator>
  <cp:lastModifiedBy>banderson1</cp:lastModifiedBy>
  <cp:revision>2</cp:revision>
  <cp:lastPrinted>1601-01-01T00:00:00Z</cp:lastPrinted>
  <dcterms:created xsi:type="dcterms:W3CDTF">2011-08-30T18:05:00Z</dcterms:created>
  <dcterms:modified xsi:type="dcterms:W3CDTF">2011-08-30T18:05:00Z</dcterms:modified>
</cp:coreProperties>
</file>